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A2A0C-CD8D-41E5-9DF5-F311E516410B}"/>
</file>

<file path=customXml/itemProps3.xml><?xml version="1.0" encoding="utf-8"?>
<ds:datastoreItem xmlns:ds="http://schemas.openxmlformats.org/officeDocument/2006/customXml" ds:itemID="{1C38165E-15A7-49D9-8C76-F3A582CD08CD}"/>
</file>

<file path=customXml/itemProps4.xml><?xml version="1.0" encoding="utf-8"?>
<ds:datastoreItem xmlns:ds="http://schemas.openxmlformats.org/officeDocument/2006/customXml" ds:itemID="{7A010413-B486-49C4-8CE9-D441A72A61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